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A3074" w14:textId="77777777" w:rsidR="001A550C" w:rsidRPr="00E82712" w:rsidRDefault="001F0DC4">
      <w:pPr>
        <w:jc w:val="center"/>
        <w:rPr>
          <w:sz w:val="36"/>
          <w:szCs w:val="36"/>
        </w:rPr>
      </w:pPr>
      <w:r w:rsidRPr="00E82712">
        <w:rPr>
          <w:b/>
          <w:sz w:val="36"/>
          <w:szCs w:val="36"/>
        </w:rPr>
        <w:t>A smart queue management system for governmental and public institutions</w:t>
      </w:r>
    </w:p>
    <w:p w14:paraId="33F1B413" w14:textId="77777777" w:rsidR="001A550C" w:rsidRPr="00E82712" w:rsidRDefault="001F0DC4">
      <w:pPr>
        <w:jc w:val="center"/>
        <w:rPr>
          <w:sz w:val="24"/>
          <w:szCs w:val="24"/>
        </w:rPr>
      </w:pPr>
      <w:r w:rsidRPr="00E82712">
        <w:rPr>
          <w:sz w:val="24"/>
          <w:szCs w:val="24"/>
        </w:rPr>
        <w:t>SE-C-1</w:t>
      </w:r>
    </w:p>
    <w:p w14:paraId="2F7CEBA8" w14:textId="0BF9C989" w:rsidR="00E82712" w:rsidRDefault="001F0DC4" w:rsidP="00E82712">
      <w:pPr>
        <w:pStyle w:val="NoSpacing"/>
        <w:jc w:val="center"/>
      </w:pPr>
      <w:r>
        <w:t xml:space="preserve">Ali Afawi; </w:t>
      </w:r>
      <w:r w:rsidR="00E82712" w:rsidRPr="001F0DC4">
        <w:t>aliafawi116@gmail.com</w:t>
      </w:r>
    </w:p>
    <w:p w14:paraId="47869024" w14:textId="2E824AA2" w:rsidR="001A550C" w:rsidRDefault="001F0DC4" w:rsidP="00E82712">
      <w:pPr>
        <w:pStyle w:val="NoSpacing"/>
        <w:jc w:val="center"/>
      </w:pPr>
      <w:r>
        <w:t>Braa Okb</w:t>
      </w:r>
      <w:r w:rsidR="00E82712">
        <w:t>e</w:t>
      </w:r>
      <w:r>
        <w:t xml:space="preserve">; </w:t>
      </w:r>
      <w:r w:rsidR="00E82712" w:rsidRPr="001F0DC4">
        <w:t>braaokbe42@gmail.com</w:t>
      </w:r>
    </w:p>
    <w:p w14:paraId="71B2CD7F" w14:textId="77777777" w:rsidR="00E82712" w:rsidRDefault="00E82712" w:rsidP="00E82712">
      <w:pPr>
        <w:pStyle w:val="NoSpacing"/>
        <w:jc w:val="center"/>
      </w:pPr>
    </w:p>
    <w:p w14:paraId="10548568" w14:textId="77777777" w:rsidR="001A550C" w:rsidRDefault="001F0DC4" w:rsidP="00E82712">
      <w:pPr>
        <w:jc w:val="center"/>
      </w:pPr>
      <w:r>
        <w:t>Advisor: Dr. Natalia Vanetik</w:t>
      </w:r>
    </w:p>
    <w:p w14:paraId="158E8F78" w14:textId="77777777" w:rsidR="001A550C" w:rsidRDefault="001F0DC4" w:rsidP="00E82712">
      <w:pPr>
        <w:jc w:val="center"/>
      </w:pPr>
      <w:r>
        <w:t xml:space="preserve">SCE – Shamoon College of Engineering, </w:t>
      </w:r>
      <w:proofErr w:type="spellStart"/>
      <w:r>
        <w:t>Be'er</w:t>
      </w:r>
      <w:proofErr w:type="spellEnd"/>
      <w:r>
        <w:t>-Sheva</w:t>
      </w:r>
    </w:p>
    <w:p w14:paraId="1922BA46" w14:textId="77777777" w:rsidR="001A550C" w:rsidRDefault="001F0DC4">
      <w:r>
        <w:t xml:space="preserve">Managing queues in governmental and public institutions often involves long wait times, poor accessibility, and inefficiencies. </w:t>
      </w:r>
      <w:commentRangeStart w:id="0"/>
      <w:proofErr w:type="spellStart"/>
      <w:r>
        <w:t>QGo</w:t>
      </w:r>
      <w:proofErr w:type="spellEnd"/>
      <w:r>
        <w:t xml:space="preserve"> is a smart queue management system developed as a bilingual mobile application (Hebrew/Arabic), aimed at improving accessibility and reducing user frustration. </w:t>
      </w:r>
      <w:commentRangeEnd w:id="0"/>
      <w:r w:rsidR="0020165E">
        <w:rPr>
          <w:rStyle w:val="CommentReference"/>
        </w:rPr>
        <w:commentReference w:id="0"/>
      </w:r>
      <w:r>
        <w:t xml:space="preserve">The app enables users to schedule appointments based on location and availability, receive smart reminders, and upload necessary documents. It includes accessibility features for users with limited digital literacy. The system was designed based on user needs, system analysis, and testing. A working prototype was implemented using React Native and Firebase. </w:t>
      </w:r>
      <w:proofErr w:type="spellStart"/>
      <w:r>
        <w:t>QGo</w:t>
      </w:r>
      <w:proofErr w:type="spellEnd"/>
      <w:r>
        <w:t xml:space="preserve"> offers a scalable, user-friendly tool to enhance digital service experiences in public institutions.</w:t>
      </w:r>
    </w:p>
    <w:p w14:paraId="6450D470" w14:textId="77777777" w:rsidR="001A550C" w:rsidRDefault="001F0DC4">
      <w:r>
        <w:t>keywords: accessibility, appointment scheduling, bilingual support, digital services, mobile application, public institutions, queue management</w:t>
      </w:r>
    </w:p>
    <w:sectPr w:rsidR="001A550C" w:rsidSect="0003461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6T10:58:00Z" w:initials=".">
    <w:p w14:paraId="2A992E15" w14:textId="3C106792" w:rsidR="0020165E" w:rsidRDefault="0020165E">
      <w:pPr>
        <w:pStyle w:val="CommentText"/>
      </w:pPr>
      <w:r>
        <w:rPr>
          <w:rStyle w:val="CommentReference"/>
        </w:rPr>
        <w:annotationRef/>
      </w:r>
      <w:r>
        <w:t>Can you say something about how this is new/different to what is currently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992E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44C4E" w16cex:dateUtc="2025-04-26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992E15" w16cid:durableId="28344C4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64606196">
    <w:abstractNumId w:val="8"/>
  </w:num>
  <w:num w:numId="2" w16cid:durableId="772674442">
    <w:abstractNumId w:val="6"/>
  </w:num>
  <w:num w:numId="3" w16cid:durableId="1052578362">
    <w:abstractNumId w:val="5"/>
  </w:num>
  <w:num w:numId="4" w16cid:durableId="69500874">
    <w:abstractNumId w:val="4"/>
  </w:num>
  <w:num w:numId="5" w16cid:durableId="525601542">
    <w:abstractNumId w:val="7"/>
  </w:num>
  <w:num w:numId="6" w16cid:durableId="2086293141">
    <w:abstractNumId w:val="3"/>
  </w:num>
  <w:num w:numId="7" w16cid:durableId="1462724647">
    <w:abstractNumId w:val="2"/>
  </w:num>
  <w:num w:numId="8" w16cid:durableId="1808012091">
    <w:abstractNumId w:val="1"/>
  </w:num>
  <w:num w:numId="9" w16cid:durableId="3468284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550C"/>
    <w:rsid w:val="001F0DC4"/>
    <w:rsid w:val="0020165E"/>
    <w:rsid w:val="0029639D"/>
    <w:rsid w:val="00326F90"/>
    <w:rsid w:val="003B6276"/>
    <w:rsid w:val="006533AB"/>
    <w:rsid w:val="00671D24"/>
    <w:rsid w:val="00AA1D8D"/>
    <w:rsid w:val="00B47730"/>
    <w:rsid w:val="00CB0664"/>
    <w:rsid w:val="00E827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B3A29A"/>
  <w14:defaultImageDpi w14:val="300"/>
  <w15:docId w15:val="{22B85BE8-9D0F-40E5-BEA7-99ACFE8EA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E82712"/>
    <w:rPr>
      <w:color w:val="0000FF" w:themeColor="hyperlink"/>
      <w:u w:val="single"/>
    </w:rPr>
  </w:style>
  <w:style w:type="character" w:styleId="UnresolvedMention">
    <w:name w:val="Unresolved Mention"/>
    <w:basedOn w:val="DefaultParagraphFont"/>
    <w:uiPriority w:val="99"/>
    <w:semiHidden/>
    <w:unhideWhenUsed/>
    <w:rsid w:val="00E82712"/>
    <w:rPr>
      <w:color w:val="605E5C"/>
      <w:shd w:val="clear" w:color="auto" w:fill="E1DFDD"/>
    </w:rPr>
  </w:style>
  <w:style w:type="paragraph" w:styleId="Revision">
    <w:name w:val="Revision"/>
    <w:hidden/>
    <w:uiPriority w:val="99"/>
    <w:semiHidden/>
    <w:rsid w:val="0020165E"/>
    <w:pPr>
      <w:spacing w:after="0" w:line="240" w:lineRule="auto"/>
    </w:pPr>
  </w:style>
  <w:style w:type="character" w:styleId="CommentReference">
    <w:name w:val="annotation reference"/>
    <w:basedOn w:val="DefaultParagraphFont"/>
    <w:uiPriority w:val="99"/>
    <w:semiHidden/>
    <w:unhideWhenUsed/>
    <w:rsid w:val="0020165E"/>
    <w:rPr>
      <w:sz w:val="16"/>
      <w:szCs w:val="16"/>
    </w:rPr>
  </w:style>
  <w:style w:type="paragraph" w:styleId="CommentText">
    <w:name w:val="annotation text"/>
    <w:basedOn w:val="Normal"/>
    <w:link w:val="CommentTextChar"/>
    <w:uiPriority w:val="99"/>
    <w:semiHidden/>
    <w:unhideWhenUsed/>
    <w:rsid w:val="0020165E"/>
    <w:pPr>
      <w:spacing w:line="240" w:lineRule="auto"/>
    </w:pPr>
    <w:rPr>
      <w:sz w:val="20"/>
      <w:szCs w:val="20"/>
    </w:rPr>
  </w:style>
  <w:style w:type="character" w:customStyle="1" w:styleId="CommentTextChar">
    <w:name w:val="Comment Text Char"/>
    <w:basedOn w:val="DefaultParagraphFont"/>
    <w:link w:val="CommentText"/>
    <w:uiPriority w:val="99"/>
    <w:semiHidden/>
    <w:rsid w:val="0020165E"/>
    <w:rPr>
      <w:sz w:val="20"/>
      <w:szCs w:val="20"/>
    </w:rPr>
  </w:style>
  <w:style w:type="paragraph" w:styleId="CommentSubject">
    <w:name w:val="annotation subject"/>
    <w:basedOn w:val="CommentText"/>
    <w:next w:val="CommentText"/>
    <w:link w:val="CommentSubjectChar"/>
    <w:uiPriority w:val="99"/>
    <w:semiHidden/>
    <w:unhideWhenUsed/>
    <w:rsid w:val="0020165E"/>
    <w:rPr>
      <w:b/>
      <w:bCs/>
    </w:rPr>
  </w:style>
  <w:style w:type="character" w:customStyle="1" w:styleId="CommentSubjectChar">
    <w:name w:val="Comment Subject Char"/>
    <w:basedOn w:val="CommentTextChar"/>
    <w:link w:val="CommentSubject"/>
    <w:uiPriority w:val="99"/>
    <w:semiHidden/>
    <w:rsid w:val="002016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57C29-DEBC-4453-8F25-874E6301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983</Characters>
  <Application>Microsoft Office Word</Application>
  <DocSecurity>0</DocSecurity>
  <Lines>19</Lines>
  <Paragraphs>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p:lastModifiedBy>
  <cp:revision>3</cp:revision>
  <dcterms:created xsi:type="dcterms:W3CDTF">2025-04-26T09:57:00Z</dcterms:created>
  <dcterms:modified xsi:type="dcterms:W3CDTF">2025-04-26T09:58:00Z</dcterms:modified>
  <cp:category/>
</cp:coreProperties>
</file>